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DADA7" w14:textId="451FD786" w:rsidR="006225A5" w:rsidRDefault="006225A5" w:rsidP="00D12786">
      <w:pPr>
        <w:jc w:val="center"/>
        <w:rPr>
          <w:b/>
          <w:color w:val="0070C0"/>
          <w:sz w:val="36"/>
          <w:szCs w:val="36"/>
        </w:rPr>
      </w:pPr>
      <w:bookmarkStart w:id="0" w:name="_GoBack"/>
      <w:bookmarkEnd w:id="0"/>
    </w:p>
    <w:p w14:paraId="1F5BA785" w14:textId="77777777" w:rsidR="0028328D" w:rsidRDefault="0028328D">
      <w:pPr>
        <w:rPr>
          <w:b/>
          <w:color w:val="0070C0"/>
          <w:sz w:val="36"/>
          <w:szCs w:val="36"/>
        </w:rPr>
      </w:pPr>
    </w:p>
    <w:p w14:paraId="60A079C3" w14:textId="7EDD3473" w:rsidR="00762028" w:rsidRPr="00762028" w:rsidRDefault="00762028">
      <w:pPr>
        <w:rPr>
          <w:b/>
          <w:color w:val="0070C0"/>
          <w:sz w:val="36"/>
          <w:szCs w:val="36"/>
        </w:rPr>
      </w:pPr>
      <w:r w:rsidRPr="00762028">
        <w:rPr>
          <w:b/>
          <w:color w:val="0070C0"/>
          <w:sz w:val="36"/>
          <w:szCs w:val="36"/>
        </w:rPr>
        <w:t>VOYO: Connected Vehicle Care with Remote Support</w:t>
      </w:r>
    </w:p>
    <w:p w14:paraId="076C1937" w14:textId="77777777" w:rsidR="00824592" w:rsidRPr="00824592" w:rsidRDefault="00824592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VOYO is a Bluetooth-enabled device that monitors your vehicle’s health and helps proactively support maintenance—reducing unexpected issues and downtime.</w:t>
      </w:r>
    </w:p>
    <w:p w14:paraId="5910119F" w14:textId="77777777" w:rsidR="00E44E39" w:rsidRPr="00824592" w:rsidRDefault="00762028">
      <w:pPr>
        <w:rPr>
          <w:rFonts w:ascii="Times New Roman" w:hAnsi="Times New Roman" w:cs="Times New Roman"/>
          <w:b/>
          <w:sz w:val="28"/>
          <w:szCs w:val="28"/>
        </w:rPr>
      </w:pPr>
      <w:r w:rsidRPr="00824592">
        <w:rPr>
          <w:rFonts w:ascii="Times New Roman" w:hAnsi="Times New Roman" w:cs="Times New Roman"/>
          <w:b/>
          <w:sz w:val="28"/>
          <w:szCs w:val="28"/>
        </w:rPr>
        <w:t>WHAT VOYO DOES</w:t>
      </w:r>
    </w:p>
    <w:p w14:paraId="5880D4E8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Securely sends vehicle health alerts</w:t>
      </w:r>
      <w:r w:rsidR="00824592">
        <w:rPr>
          <w:rFonts w:ascii="Times New Roman" w:hAnsi="Times New Roman" w:cs="Times New Roman"/>
          <w:sz w:val="28"/>
          <w:szCs w:val="28"/>
        </w:rPr>
        <w:t xml:space="preserve"> and diagnostic information to </w:t>
      </w:r>
      <w:r w:rsidRPr="00824592">
        <w:rPr>
          <w:rFonts w:ascii="Times New Roman" w:hAnsi="Times New Roman" w:cs="Times New Roman"/>
          <w:sz w:val="28"/>
          <w:szCs w:val="28"/>
        </w:rPr>
        <w:t>our shop</w:t>
      </w:r>
    </w:p>
    <w:p w14:paraId="6174A172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Enables proactive service recommendations and remote support</w:t>
      </w:r>
    </w:p>
    <w:p w14:paraId="52627219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Vehicle data is transmitted only when the VOYO app is connected</w:t>
      </w:r>
    </w:p>
    <w:p w14:paraId="1A366C7D" w14:textId="77777777" w:rsidR="0028328D" w:rsidRDefault="0028328D">
      <w:pPr>
        <w:rPr>
          <w:rFonts w:ascii="Times New Roman" w:hAnsi="Times New Roman" w:cs="Times New Roman"/>
          <w:b/>
          <w:sz w:val="28"/>
          <w:szCs w:val="28"/>
        </w:rPr>
      </w:pPr>
    </w:p>
    <w:p w14:paraId="25C00133" w14:textId="77777777" w:rsidR="00E44E39" w:rsidRPr="00824592" w:rsidRDefault="00762028">
      <w:pPr>
        <w:rPr>
          <w:rFonts w:ascii="Times New Roman" w:hAnsi="Times New Roman" w:cs="Times New Roman"/>
          <w:b/>
          <w:sz w:val="28"/>
          <w:szCs w:val="28"/>
        </w:rPr>
      </w:pPr>
      <w:r w:rsidRPr="00824592">
        <w:rPr>
          <w:rFonts w:ascii="Times New Roman" w:hAnsi="Times New Roman" w:cs="Times New Roman"/>
          <w:b/>
          <w:sz w:val="28"/>
          <w:szCs w:val="28"/>
        </w:rPr>
        <w:t>GETTING STARTED</w:t>
      </w:r>
    </w:p>
    <w:p w14:paraId="51FACC61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 xml:space="preserve">1. </w:t>
      </w:r>
      <w:r w:rsidRPr="00824592">
        <w:rPr>
          <w:rFonts w:ascii="Times New Roman" w:hAnsi="Times New Roman" w:cs="Times New Roman"/>
          <w:sz w:val="28"/>
          <w:szCs w:val="28"/>
          <w:u w:val="single"/>
        </w:rPr>
        <w:t>Download the VOYO App</w:t>
      </w:r>
    </w:p>
    <w:p w14:paraId="1D7F90B0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Open the App Store (iPhone) or Google Play (Android)</w:t>
      </w:r>
    </w:p>
    <w:p w14:paraId="41DE758C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Search for “VOYO – Driving Perfected”</w:t>
      </w:r>
    </w:p>
    <w:p w14:paraId="0E504BE3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Download and install the app</w:t>
      </w:r>
    </w:p>
    <w:p w14:paraId="397BF6A4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 xml:space="preserve">2. </w:t>
      </w:r>
      <w:r w:rsidRPr="00824592">
        <w:rPr>
          <w:rFonts w:ascii="Times New Roman" w:hAnsi="Times New Roman" w:cs="Times New Roman"/>
          <w:sz w:val="28"/>
          <w:szCs w:val="28"/>
          <w:u w:val="single"/>
        </w:rPr>
        <w:t>Your VOYO Account</w:t>
      </w:r>
    </w:p>
    <w:p w14:paraId="63B1CDBD" w14:textId="77777777" w:rsidR="00E44E39" w:rsidRPr="00824592" w:rsidRDefault="008245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O</w:t>
      </w:r>
      <w:r w:rsidR="00762028" w:rsidRPr="00824592">
        <w:rPr>
          <w:rFonts w:ascii="Times New Roman" w:hAnsi="Times New Roman" w:cs="Times New Roman"/>
          <w:sz w:val="28"/>
          <w:szCs w:val="28"/>
        </w:rPr>
        <w:t>ur shop will create your VOYO account and connect your vehicle</w:t>
      </w:r>
    </w:p>
    <w:p w14:paraId="372EB589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You will receive an email from support@voyomotive.com</w:t>
      </w:r>
    </w:p>
    <w:p w14:paraId="15F71580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The email includes your account name and a temporary password</w:t>
      </w:r>
    </w:p>
    <w:p w14:paraId="430082FA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Please check your spam or junk folder if you do not see the email</w:t>
      </w:r>
    </w:p>
    <w:p w14:paraId="05AD827F" w14:textId="77777777" w:rsidR="00824592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Use the link in the email to set your new password</w:t>
      </w:r>
    </w:p>
    <w:p w14:paraId="6C73F529" w14:textId="392B8702" w:rsidR="00E44E39" w:rsidRPr="006225A5" w:rsidRDefault="00762028">
      <w:pPr>
        <w:rPr>
          <w:rFonts w:ascii="Times New Roman" w:hAnsi="Times New Roman" w:cs="Times New Roman"/>
          <w:bCs/>
          <w:sz w:val="28"/>
          <w:szCs w:val="28"/>
        </w:rPr>
      </w:pPr>
      <w:r w:rsidRPr="006225A5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6225A5">
        <w:rPr>
          <w:rFonts w:ascii="Times New Roman" w:hAnsi="Times New Roman" w:cs="Times New Roman"/>
          <w:bCs/>
          <w:sz w:val="28"/>
          <w:szCs w:val="28"/>
          <w:u w:val="single"/>
        </w:rPr>
        <w:t>Log In</w:t>
      </w:r>
    </w:p>
    <w:p w14:paraId="37911A7C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lastRenderedPageBreak/>
        <w:t>• Open the VOYO app on your phone</w:t>
      </w:r>
    </w:p>
    <w:p w14:paraId="56C4F471" w14:textId="5CE28145" w:rsidR="00131804" w:rsidRPr="00131804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Enter your account name and new password to sign in</w:t>
      </w:r>
    </w:p>
    <w:p w14:paraId="34ECC2B7" w14:textId="77777777" w:rsidR="0028328D" w:rsidRDefault="0028328D">
      <w:pPr>
        <w:rPr>
          <w:rFonts w:ascii="Times New Roman" w:hAnsi="Times New Roman" w:cs="Times New Roman"/>
          <w:b/>
          <w:sz w:val="28"/>
          <w:szCs w:val="28"/>
        </w:rPr>
      </w:pPr>
    </w:p>
    <w:p w14:paraId="652CF2A8" w14:textId="77777777" w:rsidR="00E44E39" w:rsidRPr="00824592" w:rsidRDefault="00762028">
      <w:pPr>
        <w:rPr>
          <w:rFonts w:ascii="Times New Roman" w:hAnsi="Times New Roman" w:cs="Times New Roman"/>
          <w:b/>
          <w:sz w:val="28"/>
          <w:szCs w:val="28"/>
        </w:rPr>
      </w:pPr>
      <w:r w:rsidRPr="00824592">
        <w:rPr>
          <w:rFonts w:ascii="Times New Roman" w:hAnsi="Times New Roman" w:cs="Times New Roman"/>
          <w:b/>
          <w:sz w:val="28"/>
          <w:szCs w:val="28"/>
        </w:rPr>
        <w:t>CONNECTING VOYO TO YOUR VEHICLE</w:t>
      </w:r>
    </w:p>
    <w:p w14:paraId="086611EB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 xml:space="preserve">• Make sure Bluetooth is turned on </w:t>
      </w:r>
      <w:proofErr w:type="spellStart"/>
      <w:r w:rsidRPr="00824592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824592">
        <w:rPr>
          <w:rFonts w:ascii="Times New Roman" w:hAnsi="Times New Roman" w:cs="Times New Roman"/>
          <w:sz w:val="28"/>
          <w:szCs w:val="28"/>
        </w:rPr>
        <w:t xml:space="preserve"> your mobile phone</w:t>
      </w:r>
    </w:p>
    <w:p w14:paraId="4ECA13A6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 xml:space="preserve">• </w:t>
      </w:r>
      <w:r w:rsidR="00824592">
        <w:rPr>
          <w:rFonts w:ascii="Times New Roman" w:hAnsi="Times New Roman" w:cs="Times New Roman"/>
          <w:sz w:val="28"/>
          <w:szCs w:val="28"/>
        </w:rPr>
        <w:t xml:space="preserve">When in proximity to </w:t>
      </w:r>
      <w:r w:rsidRPr="00824592">
        <w:rPr>
          <w:rFonts w:ascii="Times New Roman" w:hAnsi="Times New Roman" w:cs="Times New Roman"/>
          <w:sz w:val="28"/>
          <w:szCs w:val="28"/>
        </w:rPr>
        <w:t>VOYO</w:t>
      </w:r>
      <w:r w:rsidR="00824592">
        <w:rPr>
          <w:rFonts w:ascii="Times New Roman" w:hAnsi="Times New Roman" w:cs="Times New Roman"/>
          <w:sz w:val="28"/>
          <w:szCs w:val="28"/>
        </w:rPr>
        <w:t xml:space="preserve"> with vehicle power on, the VOYO app automatically connects to the device.</w:t>
      </w:r>
    </w:p>
    <w:p w14:paraId="3960B8BF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 xml:space="preserve">• </w:t>
      </w:r>
      <w:r w:rsidRPr="00824592">
        <w:rPr>
          <w:rFonts w:ascii="Times New Roman" w:hAnsi="Times New Roman" w:cs="Times New Roman"/>
          <w:b/>
          <w:i/>
          <w:sz w:val="28"/>
          <w:szCs w:val="28"/>
        </w:rPr>
        <w:t>For best results, keep t</w:t>
      </w:r>
      <w:r w:rsidR="00824592" w:rsidRPr="00824592">
        <w:rPr>
          <w:rFonts w:ascii="Times New Roman" w:hAnsi="Times New Roman" w:cs="Times New Roman"/>
          <w:b/>
          <w:i/>
          <w:sz w:val="28"/>
          <w:szCs w:val="28"/>
        </w:rPr>
        <w:t>he</w:t>
      </w:r>
      <w:r w:rsidR="00824592">
        <w:rPr>
          <w:rFonts w:ascii="Times New Roman" w:hAnsi="Times New Roman" w:cs="Times New Roman"/>
          <w:b/>
          <w:i/>
          <w:sz w:val="28"/>
          <w:szCs w:val="28"/>
        </w:rPr>
        <w:t xml:space="preserve"> VOYO app</w:t>
      </w:r>
      <w:r w:rsidRPr="00824592">
        <w:rPr>
          <w:rFonts w:ascii="Times New Roman" w:hAnsi="Times New Roman" w:cs="Times New Roman"/>
          <w:b/>
          <w:i/>
          <w:sz w:val="28"/>
          <w:szCs w:val="28"/>
        </w:rPr>
        <w:t xml:space="preserve"> run</w:t>
      </w:r>
      <w:r w:rsidR="00824592" w:rsidRPr="00824592">
        <w:rPr>
          <w:rFonts w:ascii="Times New Roman" w:hAnsi="Times New Roman" w:cs="Times New Roman"/>
          <w:b/>
          <w:i/>
          <w:sz w:val="28"/>
          <w:szCs w:val="28"/>
        </w:rPr>
        <w:t>ning</w:t>
      </w:r>
      <w:r w:rsidRPr="00824592">
        <w:rPr>
          <w:rFonts w:ascii="Times New Roman" w:hAnsi="Times New Roman" w:cs="Times New Roman"/>
          <w:b/>
          <w:i/>
          <w:sz w:val="28"/>
          <w:szCs w:val="28"/>
        </w:rPr>
        <w:t xml:space="preserve"> in the background</w:t>
      </w:r>
    </w:p>
    <w:p w14:paraId="79F6AF02" w14:textId="77777777" w:rsidR="0028328D" w:rsidRDefault="0028328D">
      <w:pPr>
        <w:rPr>
          <w:rFonts w:ascii="Times New Roman" w:hAnsi="Times New Roman" w:cs="Times New Roman"/>
          <w:b/>
          <w:sz w:val="28"/>
          <w:szCs w:val="28"/>
        </w:rPr>
      </w:pPr>
    </w:p>
    <w:p w14:paraId="4E9C5160" w14:textId="77777777" w:rsidR="00E44E39" w:rsidRPr="00824592" w:rsidRDefault="00762028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24592">
        <w:rPr>
          <w:rFonts w:ascii="Times New Roman" w:hAnsi="Times New Roman" w:cs="Times New Roman"/>
          <w:b/>
          <w:sz w:val="28"/>
          <w:szCs w:val="28"/>
        </w:rPr>
        <w:t>YOUR</w:t>
      </w:r>
      <w:proofErr w:type="gramEnd"/>
      <w:r w:rsidRPr="00824592">
        <w:rPr>
          <w:rFonts w:ascii="Times New Roman" w:hAnsi="Times New Roman" w:cs="Times New Roman"/>
          <w:b/>
          <w:sz w:val="28"/>
          <w:szCs w:val="28"/>
        </w:rPr>
        <w:t xml:space="preserve"> PRIVACY</w:t>
      </w:r>
    </w:p>
    <w:p w14:paraId="5DEAAF7B" w14:textId="77777777" w:rsidR="00E44E39" w:rsidRPr="00824592" w:rsidRDefault="008245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Our</w:t>
      </w:r>
      <w:r w:rsidR="00762028" w:rsidRPr="00824592">
        <w:rPr>
          <w:rFonts w:ascii="Times New Roman" w:hAnsi="Times New Roman" w:cs="Times New Roman"/>
          <w:sz w:val="28"/>
          <w:szCs w:val="28"/>
        </w:rPr>
        <w:t xml:space="preserve"> shop </w:t>
      </w:r>
      <w:r>
        <w:rPr>
          <w:rFonts w:ascii="Times New Roman" w:hAnsi="Times New Roman" w:cs="Times New Roman"/>
          <w:sz w:val="28"/>
          <w:szCs w:val="28"/>
        </w:rPr>
        <w:t>does not see</w:t>
      </w:r>
      <w:r w:rsidR="00762028" w:rsidRPr="00824592">
        <w:rPr>
          <w:rFonts w:ascii="Times New Roman" w:hAnsi="Times New Roman" w:cs="Times New Roman"/>
          <w:sz w:val="28"/>
          <w:szCs w:val="28"/>
        </w:rPr>
        <w:t xml:space="preserve"> your trip history or </w:t>
      </w:r>
      <w:r>
        <w:rPr>
          <w:rFonts w:ascii="Times New Roman" w:hAnsi="Times New Roman" w:cs="Times New Roman"/>
          <w:sz w:val="28"/>
          <w:szCs w:val="28"/>
        </w:rPr>
        <w:t xml:space="preserve">current </w:t>
      </w:r>
      <w:r w:rsidR="00762028" w:rsidRPr="00824592">
        <w:rPr>
          <w:rFonts w:ascii="Times New Roman" w:hAnsi="Times New Roman" w:cs="Times New Roman"/>
          <w:sz w:val="28"/>
          <w:szCs w:val="28"/>
        </w:rPr>
        <w:t>vehicle location</w:t>
      </w:r>
    </w:p>
    <w:p w14:paraId="0F5AF933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The shop only receives vehicle health and diagnostic information</w:t>
      </w:r>
    </w:p>
    <w:p w14:paraId="07A4D957" w14:textId="77777777" w:rsidR="0028328D" w:rsidRDefault="0028328D">
      <w:pPr>
        <w:rPr>
          <w:rFonts w:ascii="Times New Roman" w:hAnsi="Times New Roman" w:cs="Times New Roman"/>
          <w:b/>
          <w:sz w:val="28"/>
          <w:szCs w:val="28"/>
        </w:rPr>
      </w:pPr>
    </w:p>
    <w:p w14:paraId="3016C224" w14:textId="77777777" w:rsidR="00E44E39" w:rsidRPr="00824592" w:rsidRDefault="00762028">
      <w:pPr>
        <w:rPr>
          <w:rFonts w:ascii="Times New Roman" w:hAnsi="Times New Roman" w:cs="Times New Roman"/>
          <w:b/>
          <w:sz w:val="28"/>
          <w:szCs w:val="28"/>
        </w:rPr>
      </w:pPr>
      <w:r w:rsidRPr="00824592">
        <w:rPr>
          <w:rFonts w:ascii="Times New Roman" w:hAnsi="Times New Roman" w:cs="Times New Roman"/>
          <w:b/>
          <w:sz w:val="28"/>
          <w:szCs w:val="28"/>
        </w:rPr>
        <w:t>ACCESS YOUR VEHICLE ONLINE (OPTIONAL)</w:t>
      </w:r>
    </w:p>
    <w:p w14:paraId="7422A3C9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Visit www.VOYOTrak.com</w:t>
      </w:r>
    </w:p>
    <w:p w14:paraId="6FF24583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Log in using your VOYO account name and password</w:t>
      </w:r>
    </w:p>
    <w:p w14:paraId="3C619738" w14:textId="77777777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• Review vehicle health, alerts, and trip information anytime</w:t>
      </w:r>
    </w:p>
    <w:p w14:paraId="5A328A96" w14:textId="77777777" w:rsidR="0028328D" w:rsidRDefault="0028328D">
      <w:pPr>
        <w:rPr>
          <w:rFonts w:ascii="Times New Roman" w:hAnsi="Times New Roman" w:cs="Times New Roman"/>
          <w:b/>
          <w:sz w:val="28"/>
          <w:szCs w:val="28"/>
        </w:rPr>
      </w:pPr>
    </w:p>
    <w:p w14:paraId="06F31717" w14:textId="77777777" w:rsidR="00E44E39" w:rsidRPr="00824592" w:rsidRDefault="00762028">
      <w:pPr>
        <w:rPr>
          <w:rFonts w:ascii="Times New Roman" w:hAnsi="Times New Roman" w:cs="Times New Roman"/>
          <w:b/>
          <w:sz w:val="28"/>
          <w:szCs w:val="28"/>
        </w:rPr>
      </w:pPr>
      <w:r w:rsidRPr="00824592">
        <w:rPr>
          <w:rFonts w:ascii="Times New Roman" w:hAnsi="Times New Roman" w:cs="Times New Roman"/>
          <w:b/>
          <w:sz w:val="28"/>
          <w:szCs w:val="28"/>
        </w:rPr>
        <w:t>QUESTIONS OR SUPPORT</w:t>
      </w:r>
    </w:p>
    <w:p w14:paraId="36C9755E" w14:textId="231D97DA" w:rsidR="00E44E39" w:rsidRPr="00824592" w:rsidRDefault="00762028">
      <w:pPr>
        <w:rPr>
          <w:rFonts w:ascii="Times New Roman" w:hAnsi="Times New Roman" w:cs="Times New Roman"/>
          <w:sz w:val="28"/>
          <w:szCs w:val="28"/>
        </w:rPr>
      </w:pPr>
      <w:r w:rsidRPr="00824592">
        <w:rPr>
          <w:rFonts w:ascii="Times New Roman" w:hAnsi="Times New Roman" w:cs="Times New Roman"/>
          <w:sz w:val="28"/>
          <w:szCs w:val="28"/>
        </w:rPr>
        <w:t>For app setup ass</w:t>
      </w:r>
      <w:r w:rsidR="00C94AAF">
        <w:rPr>
          <w:rFonts w:ascii="Times New Roman" w:hAnsi="Times New Roman" w:cs="Times New Roman"/>
          <w:sz w:val="28"/>
          <w:szCs w:val="28"/>
        </w:rPr>
        <w:t>istance or support, email:</w:t>
      </w:r>
      <w:r w:rsidRPr="00824592">
        <w:rPr>
          <w:rFonts w:ascii="Times New Roman" w:hAnsi="Times New Roman" w:cs="Times New Roman"/>
          <w:sz w:val="28"/>
          <w:szCs w:val="28"/>
        </w:rPr>
        <w:t xml:space="preserve"> support@voyomotive.com</w:t>
      </w:r>
    </w:p>
    <w:p w14:paraId="69A870D6" w14:textId="77777777" w:rsidR="00E44E39" w:rsidRPr="00824592" w:rsidRDefault="00E44E39">
      <w:pPr>
        <w:rPr>
          <w:rFonts w:ascii="Times New Roman" w:hAnsi="Times New Roman" w:cs="Times New Roman"/>
          <w:sz w:val="28"/>
          <w:szCs w:val="28"/>
        </w:rPr>
      </w:pPr>
    </w:p>
    <w:sectPr w:rsidR="00E44E39" w:rsidRPr="0082459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31804"/>
    <w:rsid w:val="0015074B"/>
    <w:rsid w:val="0028328D"/>
    <w:rsid w:val="0029639D"/>
    <w:rsid w:val="00326F90"/>
    <w:rsid w:val="006225A5"/>
    <w:rsid w:val="00762028"/>
    <w:rsid w:val="00824592"/>
    <w:rsid w:val="00AA1D8D"/>
    <w:rsid w:val="00AF4372"/>
    <w:rsid w:val="00B47730"/>
    <w:rsid w:val="00C94AAF"/>
    <w:rsid w:val="00CB0664"/>
    <w:rsid w:val="00CC2592"/>
    <w:rsid w:val="00D12786"/>
    <w:rsid w:val="00E44E39"/>
    <w:rsid w:val="00E4580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2F8961"/>
  <w14:defaultImageDpi w14:val="300"/>
  <w15:docId w15:val="{650790EB-37C7-45D1-A0E9-EAA16A4A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7C59E5-1C36-4B74-839B-7693036C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pcyorke</cp:lastModifiedBy>
  <cp:revision>2</cp:revision>
  <cp:lastPrinted>2026-01-14T18:11:00Z</cp:lastPrinted>
  <dcterms:created xsi:type="dcterms:W3CDTF">2026-01-14T18:25:00Z</dcterms:created>
  <dcterms:modified xsi:type="dcterms:W3CDTF">2026-01-14T18:25:00Z</dcterms:modified>
  <cp:category/>
</cp:coreProperties>
</file>